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Garage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Türblatt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VM-8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Türblatt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997019417" name="b13fa580-8f1c-11f0-b9c0-594830fc04e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15781351" name="b13fa580-8f1c-11f0-b9c0-594830fc04e5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629734620" name="b4e247b0-8f1c-11f0-b9c0-594830fc04e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92508892" name="b4e247b0-8f1c-11f0-b9c0-594830fc04e5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6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Scheune Golfstrasse 6, 9246 Niederbüren</w:t>
          </w:r>
        </w:p>
        <w:p>
          <w:pPr>
            <w:spacing w:before="0" w:after="0"/>
          </w:pPr>
          <w:r>
            <w:t>482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footer.xml" Type="http://schemas.openxmlformats.org/officeDocument/2006/relationships/footer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